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89E9D" w14:textId="432B4687" w:rsidR="00BF6993" w:rsidRPr="00272628" w:rsidRDefault="00272628">
      <w:pPr>
        <w:pStyle w:val="Title"/>
        <w:rPr>
          <w:rFonts w:ascii="Arial" w:hAnsi="Arial" w:cs="Arial"/>
          <w:color w:val="000000" w:themeColor="text1"/>
          <w:sz w:val="32"/>
          <w:szCs w:val="32"/>
        </w:rPr>
      </w:pPr>
      <w:r>
        <w:rPr>
          <w:rFonts w:ascii="Arial" w:hAnsi="Arial" w:cs="Arial"/>
          <w:color w:val="000000" w:themeColor="text1"/>
          <w:sz w:val="32"/>
          <w:szCs w:val="32"/>
        </w:rPr>
        <w:t>Last Will and Testament of [Testator]</w:t>
      </w:r>
    </w:p>
    <w:p w14:paraId="072A9C30" w14:textId="77777777" w:rsidR="00A94368" w:rsidRDefault="00A94368" w:rsidP="00A94368">
      <w:pPr>
        <w:pStyle w:val="Heading1"/>
        <w:rPr>
          <w:rFonts w:ascii="Arial" w:hAnsi="Arial" w:cs="Arial"/>
          <w:b w:val="0"/>
          <w:bCs w:val="0"/>
          <w:color w:val="000000" w:themeColor="text1"/>
          <w:sz w:val="32"/>
          <w:szCs w:val="32"/>
        </w:rPr>
      </w:pPr>
      <w:r>
        <w:rPr>
          <w:rFonts w:ascii="Arial" w:hAnsi="Arial" w:cs="Arial"/>
          <w:b w:val="0"/>
          <w:bCs w:val="0"/>
          <w:color w:val="000000" w:themeColor="text1"/>
          <w:sz w:val="32"/>
          <w:szCs w:val="32"/>
        </w:rPr>
        <w:t>I am [Your Full Name] of [Your Full Address]</w:t>
      </w:r>
    </w:p>
    <w:p w14:paraId="2C09DB7B" w14:textId="6E3D9144" w:rsidR="00BF6993" w:rsidRPr="00272628" w:rsidRDefault="00000000">
      <w:pPr>
        <w:pStyle w:val="Heading1"/>
        <w:rPr>
          <w:rFonts w:ascii="Arial" w:hAnsi="Arial" w:cs="Arial"/>
          <w:b w:val="0"/>
          <w:bCs w:val="0"/>
          <w:color w:val="000000" w:themeColor="text1"/>
          <w:sz w:val="32"/>
          <w:szCs w:val="32"/>
        </w:rPr>
      </w:pPr>
      <w:r w:rsidRPr="00272628">
        <w:rPr>
          <w:rFonts w:ascii="Arial" w:hAnsi="Arial" w:cs="Arial"/>
          <w:b w:val="0"/>
          <w:bCs w:val="0"/>
          <w:color w:val="000000" w:themeColor="text1"/>
          <w:sz w:val="32"/>
          <w:szCs w:val="32"/>
        </w:rPr>
        <w:t>1. Revocation</w:t>
      </w:r>
    </w:p>
    <w:p w14:paraId="1135CD7C"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I revoke all previous wills and testamentary dispositions made by me.</w:t>
      </w:r>
    </w:p>
    <w:p w14:paraId="5818D2AE" w14:textId="77777777" w:rsidR="00BF6993" w:rsidRPr="00272628" w:rsidRDefault="00000000">
      <w:pPr>
        <w:pStyle w:val="Heading1"/>
        <w:rPr>
          <w:rFonts w:ascii="Arial" w:hAnsi="Arial" w:cs="Arial"/>
          <w:b w:val="0"/>
          <w:bCs w:val="0"/>
          <w:color w:val="000000" w:themeColor="text1"/>
          <w:sz w:val="32"/>
          <w:szCs w:val="32"/>
        </w:rPr>
      </w:pPr>
      <w:r w:rsidRPr="00272628">
        <w:rPr>
          <w:rFonts w:ascii="Arial" w:hAnsi="Arial" w:cs="Arial"/>
          <w:b w:val="0"/>
          <w:bCs w:val="0"/>
          <w:color w:val="000000" w:themeColor="text1"/>
          <w:sz w:val="32"/>
          <w:szCs w:val="32"/>
        </w:rPr>
        <w:t>2. Appointment of Executors and Trustees</w:t>
      </w:r>
    </w:p>
    <w:p w14:paraId="4B5745BC"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I appoint [Executor Full Name], of [Executor Address], to be the sole Executor and Trustee of this Will.</w:t>
      </w:r>
    </w:p>
    <w:p w14:paraId="6E1B260B"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7407DEAB" w14:textId="63C7A8EF"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Any reference in this Will to “my Trustees” shall mean the Executor or Executors for the time being appointed hereunder.</w:t>
      </w:r>
    </w:p>
    <w:p w14:paraId="6CF63F81" w14:textId="77777777" w:rsidR="00BF6993" w:rsidRPr="00272628" w:rsidRDefault="00000000">
      <w:pPr>
        <w:pStyle w:val="Heading1"/>
        <w:rPr>
          <w:rFonts w:ascii="Arial" w:hAnsi="Arial" w:cs="Arial"/>
          <w:b w:val="0"/>
          <w:bCs w:val="0"/>
          <w:color w:val="000000" w:themeColor="text1"/>
          <w:sz w:val="32"/>
          <w:szCs w:val="32"/>
        </w:rPr>
      </w:pPr>
      <w:r w:rsidRPr="00272628">
        <w:rPr>
          <w:rFonts w:ascii="Arial" w:hAnsi="Arial" w:cs="Arial"/>
          <w:b w:val="0"/>
          <w:bCs w:val="0"/>
          <w:color w:val="000000" w:themeColor="text1"/>
          <w:sz w:val="32"/>
          <w:szCs w:val="32"/>
        </w:rPr>
        <w:t>3. Gifts of Personal Effects</w:t>
      </w:r>
    </w:p>
    <w:p w14:paraId="3DEF1B98"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 xml:space="preserve">I give </w:t>
      </w:r>
      <w:proofErr w:type="gramStart"/>
      <w:r w:rsidRPr="00272628">
        <w:rPr>
          <w:rFonts w:ascii="Arial" w:hAnsi="Arial" w:cs="Arial"/>
          <w:color w:val="000000" w:themeColor="text1"/>
          <w:sz w:val="32"/>
          <w:szCs w:val="32"/>
        </w:rPr>
        <w:t>all of</w:t>
      </w:r>
      <w:proofErr w:type="gramEnd"/>
      <w:r w:rsidRPr="00272628">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19026712" w14:textId="77777777" w:rsidR="00BF6993" w:rsidRPr="00272628" w:rsidRDefault="00000000">
      <w:pPr>
        <w:pStyle w:val="Heading1"/>
        <w:rPr>
          <w:rFonts w:ascii="Arial" w:hAnsi="Arial" w:cs="Arial"/>
          <w:b w:val="0"/>
          <w:bCs w:val="0"/>
          <w:color w:val="000000" w:themeColor="text1"/>
          <w:sz w:val="32"/>
          <w:szCs w:val="32"/>
        </w:rPr>
      </w:pPr>
      <w:r w:rsidRPr="00272628">
        <w:rPr>
          <w:rFonts w:ascii="Arial" w:hAnsi="Arial" w:cs="Arial"/>
          <w:b w:val="0"/>
          <w:bCs w:val="0"/>
          <w:color w:val="000000" w:themeColor="text1"/>
          <w:sz w:val="32"/>
          <w:szCs w:val="32"/>
        </w:rPr>
        <w:t>4. Specific Gifts (if any)</w:t>
      </w:r>
    </w:p>
    <w:p w14:paraId="0C38D0A5"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I give the following specific gifts:</w:t>
      </w:r>
    </w:p>
    <w:p w14:paraId="7AA8F8C5"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 [e.g., £5,000 to my niece, Anna Smith]</w:t>
      </w:r>
    </w:p>
    <w:p w14:paraId="3F5C8B90"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 [e.g., My watch to John Doe]</w:t>
      </w:r>
    </w:p>
    <w:p w14:paraId="5C62DFAA" w14:textId="77777777" w:rsidR="00BF6993" w:rsidRPr="00272628" w:rsidRDefault="00BF6993">
      <w:pPr>
        <w:rPr>
          <w:rFonts w:ascii="Arial" w:hAnsi="Arial" w:cs="Arial"/>
          <w:color w:val="000000" w:themeColor="text1"/>
          <w:sz w:val="32"/>
          <w:szCs w:val="32"/>
        </w:rPr>
      </w:pPr>
    </w:p>
    <w:p w14:paraId="582B5A1E"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If any of the above beneficiaries predecease me, their gift shall lapse and fall into my residuary estate.</w:t>
      </w:r>
    </w:p>
    <w:p w14:paraId="122D172E" w14:textId="77777777" w:rsidR="00BF6993" w:rsidRPr="00272628" w:rsidRDefault="00000000">
      <w:pPr>
        <w:pStyle w:val="Heading1"/>
        <w:rPr>
          <w:rFonts w:ascii="Arial" w:hAnsi="Arial" w:cs="Arial"/>
          <w:b w:val="0"/>
          <w:bCs w:val="0"/>
          <w:color w:val="000000" w:themeColor="text1"/>
          <w:sz w:val="32"/>
          <w:szCs w:val="32"/>
        </w:rPr>
      </w:pPr>
      <w:r w:rsidRPr="00272628">
        <w:rPr>
          <w:rFonts w:ascii="Arial" w:hAnsi="Arial" w:cs="Arial"/>
          <w:b w:val="0"/>
          <w:bCs w:val="0"/>
          <w:color w:val="000000" w:themeColor="text1"/>
          <w:sz w:val="32"/>
          <w:szCs w:val="32"/>
        </w:rPr>
        <w:t>5. Residuary Estate</w:t>
      </w:r>
    </w:p>
    <w:p w14:paraId="66DEF0DD"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I give all the residue of my estate whatsoever and wheresoever (including any property over which I may have a general power of appointment) to be held on trust for:</w:t>
      </w:r>
    </w:p>
    <w:p w14:paraId="3AB51AF4"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 [Residual Beneficiary Name(s)], in equal shares absolutely</w:t>
      </w:r>
    </w:p>
    <w:p w14:paraId="50D7C540"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 Failing that, to their children, in equal shares per stirpes</w:t>
      </w:r>
    </w:p>
    <w:p w14:paraId="00B71473" w14:textId="77777777" w:rsidR="00BF6993" w:rsidRPr="00272628" w:rsidRDefault="00000000">
      <w:pPr>
        <w:pStyle w:val="Heading1"/>
        <w:rPr>
          <w:rFonts w:ascii="Arial" w:hAnsi="Arial" w:cs="Arial"/>
          <w:b w:val="0"/>
          <w:bCs w:val="0"/>
          <w:color w:val="000000" w:themeColor="text1"/>
          <w:sz w:val="32"/>
          <w:szCs w:val="32"/>
        </w:rPr>
      </w:pPr>
      <w:r w:rsidRPr="00272628">
        <w:rPr>
          <w:rFonts w:ascii="Arial" w:hAnsi="Arial" w:cs="Arial"/>
          <w:b w:val="0"/>
          <w:bCs w:val="0"/>
          <w:color w:val="000000" w:themeColor="text1"/>
          <w:sz w:val="32"/>
          <w:szCs w:val="32"/>
        </w:rPr>
        <w:t>6. STEP Provisions</w:t>
      </w:r>
    </w:p>
    <w:p w14:paraId="0A983E59"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The administration of my estate shall be governed by the Society of Trust and Estate Practitioners (STEP) Standard Provisions (Third Edition, 2023), which are incorporated into this Will by reference. In the event of any conflict between the STEP Provisions and this Will, the terms of this Will shall prevail.</w:t>
      </w:r>
    </w:p>
    <w:p w14:paraId="0D9C8326" w14:textId="77777777" w:rsidR="00BF6993" w:rsidRPr="00272628" w:rsidRDefault="00000000">
      <w:pPr>
        <w:pStyle w:val="Heading1"/>
        <w:rPr>
          <w:rFonts w:ascii="Arial" w:hAnsi="Arial" w:cs="Arial"/>
          <w:b w:val="0"/>
          <w:bCs w:val="0"/>
          <w:color w:val="000000" w:themeColor="text1"/>
          <w:sz w:val="32"/>
          <w:szCs w:val="32"/>
        </w:rPr>
      </w:pPr>
      <w:r w:rsidRPr="00272628">
        <w:rPr>
          <w:rFonts w:ascii="Arial" w:hAnsi="Arial" w:cs="Arial"/>
          <w:b w:val="0"/>
          <w:bCs w:val="0"/>
          <w:color w:val="000000" w:themeColor="text1"/>
          <w:sz w:val="32"/>
          <w:szCs w:val="32"/>
        </w:rPr>
        <w:t>7. Funeral Wishes</w:t>
      </w:r>
    </w:p>
    <w:p w14:paraId="48600B3A" w14:textId="77777777"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It is my wish (but not binding) that my body be [buried/cremated] and that my funeral be conducted in a [religious/non-religious] manner. I leave the final decision to my Trustees.</w:t>
      </w:r>
    </w:p>
    <w:p w14:paraId="65580838" w14:textId="77777777" w:rsidR="00272628" w:rsidRDefault="00272628">
      <w:pPr>
        <w:pStyle w:val="Heading1"/>
        <w:rPr>
          <w:rFonts w:ascii="Arial" w:hAnsi="Arial" w:cs="Arial"/>
          <w:b w:val="0"/>
          <w:bCs w:val="0"/>
          <w:color w:val="000000" w:themeColor="text1"/>
          <w:sz w:val="32"/>
          <w:szCs w:val="32"/>
        </w:rPr>
      </w:pPr>
    </w:p>
    <w:p w14:paraId="251EDB8B" w14:textId="77777777" w:rsidR="00272628" w:rsidRDefault="00272628">
      <w:pPr>
        <w:pStyle w:val="Heading1"/>
        <w:rPr>
          <w:rFonts w:ascii="Arial" w:hAnsi="Arial" w:cs="Arial"/>
          <w:b w:val="0"/>
          <w:bCs w:val="0"/>
          <w:color w:val="000000" w:themeColor="text1"/>
          <w:sz w:val="32"/>
          <w:szCs w:val="32"/>
        </w:rPr>
      </w:pPr>
    </w:p>
    <w:p w14:paraId="279B9E08" w14:textId="7D404187" w:rsidR="00BF6993" w:rsidRPr="00272628" w:rsidRDefault="00000000">
      <w:pPr>
        <w:pStyle w:val="Heading1"/>
        <w:rPr>
          <w:rFonts w:ascii="Arial" w:hAnsi="Arial" w:cs="Arial"/>
          <w:b w:val="0"/>
          <w:bCs w:val="0"/>
          <w:color w:val="000000" w:themeColor="text1"/>
          <w:sz w:val="32"/>
          <w:szCs w:val="32"/>
        </w:rPr>
      </w:pPr>
      <w:r w:rsidRPr="00272628">
        <w:rPr>
          <w:rFonts w:ascii="Arial" w:hAnsi="Arial" w:cs="Arial"/>
          <w:b w:val="0"/>
          <w:bCs w:val="0"/>
          <w:color w:val="000000" w:themeColor="text1"/>
          <w:sz w:val="32"/>
          <w:szCs w:val="32"/>
        </w:rPr>
        <w:t>SIGNING SECTION</w:t>
      </w:r>
    </w:p>
    <w:p w14:paraId="180A4EA2" w14:textId="46D0EC66"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Signed by me, [Your Full Name], the Testator,</w:t>
      </w:r>
      <w:r w:rsidRPr="00272628">
        <w:rPr>
          <w:rFonts w:ascii="Arial" w:hAnsi="Arial" w:cs="Arial"/>
          <w:color w:val="000000" w:themeColor="text1"/>
          <w:sz w:val="32"/>
          <w:szCs w:val="32"/>
        </w:rPr>
        <w:br/>
        <w:t>as and for my Last Will and Testament this [Day</w:t>
      </w:r>
      <w:r w:rsidR="00272628">
        <w:rPr>
          <w:rFonts w:ascii="Arial" w:hAnsi="Arial" w:cs="Arial"/>
          <w:color w:val="000000" w:themeColor="text1"/>
          <w:sz w:val="32"/>
          <w:szCs w:val="32"/>
        </w:rPr>
        <w:t xml:space="preserve">, </w:t>
      </w:r>
      <w:r w:rsidRPr="00272628">
        <w:rPr>
          <w:rFonts w:ascii="Arial" w:hAnsi="Arial" w:cs="Arial"/>
          <w:color w:val="000000" w:themeColor="text1"/>
          <w:sz w:val="32"/>
          <w:szCs w:val="32"/>
        </w:rPr>
        <w:t>Month, Year],</w:t>
      </w:r>
      <w:r w:rsidR="00272628">
        <w:rPr>
          <w:rFonts w:ascii="Arial" w:hAnsi="Arial" w:cs="Arial"/>
          <w:color w:val="000000" w:themeColor="text1"/>
          <w:sz w:val="32"/>
          <w:szCs w:val="32"/>
        </w:rPr>
        <w:t xml:space="preserve"> </w:t>
      </w:r>
      <w:r w:rsidRPr="00272628">
        <w:rPr>
          <w:rFonts w:ascii="Arial" w:hAnsi="Arial" w:cs="Arial"/>
          <w:color w:val="000000" w:themeColor="text1"/>
          <w:sz w:val="32"/>
          <w:szCs w:val="32"/>
        </w:rPr>
        <w:t>in the presence of the persons whose names appear below,</w:t>
      </w:r>
      <w:r w:rsidR="00272628">
        <w:rPr>
          <w:rFonts w:ascii="Arial" w:hAnsi="Arial" w:cs="Arial"/>
          <w:color w:val="000000" w:themeColor="text1"/>
          <w:sz w:val="32"/>
          <w:szCs w:val="32"/>
        </w:rPr>
        <w:t xml:space="preserve"> </w:t>
      </w:r>
      <w:r w:rsidRPr="00272628">
        <w:rPr>
          <w:rFonts w:ascii="Arial" w:hAnsi="Arial" w:cs="Arial"/>
          <w:color w:val="000000" w:themeColor="text1"/>
          <w:sz w:val="32"/>
          <w:szCs w:val="32"/>
        </w:rPr>
        <w:t>who witnessed and signed this Will in my presence and in the presence of each other.</w:t>
      </w:r>
      <w:r w:rsidRPr="00272628">
        <w:rPr>
          <w:rFonts w:ascii="Arial" w:hAnsi="Arial" w:cs="Arial"/>
          <w:color w:val="000000" w:themeColor="text1"/>
          <w:sz w:val="32"/>
          <w:szCs w:val="32"/>
        </w:rPr>
        <w:br/>
      </w:r>
    </w:p>
    <w:p w14:paraId="583BA019" w14:textId="77777777" w:rsidR="00272628" w:rsidRDefault="00272628">
      <w:pPr>
        <w:rPr>
          <w:rFonts w:ascii="Arial" w:hAnsi="Arial" w:cs="Arial"/>
          <w:color w:val="000000" w:themeColor="text1"/>
          <w:sz w:val="32"/>
          <w:szCs w:val="32"/>
        </w:rPr>
      </w:pPr>
    </w:p>
    <w:p w14:paraId="0DD58793" w14:textId="53BEC295"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t>Testator Signature:</w:t>
      </w:r>
    </w:p>
    <w:p w14:paraId="5E775964" w14:textId="5809DFA4"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________________________________________</w:t>
      </w:r>
      <w:r w:rsidRPr="00272628">
        <w:rPr>
          <w:rFonts w:ascii="Arial" w:hAnsi="Arial" w:cs="Arial"/>
          <w:color w:val="000000" w:themeColor="text1"/>
          <w:sz w:val="32"/>
          <w:szCs w:val="32"/>
        </w:rPr>
        <w:br/>
        <w:t>[Your Full Name]</w:t>
      </w:r>
    </w:p>
    <w:p w14:paraId="16D41813" w14:textId="77777777"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r>
    </w:p>
    <w:p w14:paraId="2CA4F96D" w14:textId="77777777" w:rsidR="00272628" w:rsidRDefault="00272628">
      <w:pPr>
        <w:rPr>
          <w:rFonts w:ascii="Arial" w:hAnsi="Arial" w:cs="Arial"/>
          <w:color w:val="000000" w:themeColor="text1"/>
          <w:sz w:val="32"/>
          <w:szCs w:val="32"/>
        </w:rPr>
      </w:pPr>
    </w:p>
    <w:p w14:paraId="68E61BAD" w14:textId="77777777" w:rsidR="00272628" w:rsidRDefault="00272628">
      <w:pPr>
        <w:rPr>
          <w:rFonts w:ascii="Arial" w:hAnsi="Arial" w:cs="Arial"/>
          <w:color w:val="000000" w:themeColor="text1"/>
          <w:sz w:val="32"/>
          <w:szCs w:val="32"/>
        </w:rPr>
      </w:pPr>
    </w:p>
    <w:p w14:paraId="2348ACE8" w14:textId="77777777" w:rsidR="00272628" w:rsidRDefault="00272628">
      <w:pPr>
        <w:rPr>
          <w:rFonts w:ascii="Arial" w:hAnsi="Arial" w:cs="Arial"/>
          <w:color w:val="000000" w:themeColor="text1"/>
          <w:sz w:val="32"/>
          <w:szCs w:val="32"/>
        </w:rPr>
      </w:pPr>
    </w:p>
    <w:p w14:paraId="369E8554" w14:textId="77777777" w:rsidR="00272628" w:rsidRDefault="00272628">
      <w:pPr>
        <w:rPr>
          <w:rFonts w:ascii="Arial" w:hAnsi="Arial" w:cs="Arial"/>
          <w:color w:val="000000" w:themeColor="text1"/>
          <w:sz w:val="32"/>
          <w:szCs w:val="32"/>
        </w:rPr>
      </w:pPr>
    </w:p>
    <w:p w14:paraId="6082A783" w14:textId="77777777" w:rsidR="00272628" w:rsidRDefault="00272628">
      <w:pPr>
        <w:rPr>
          <w:rFonts w:ascii="Arial" w:hAnsi="Arial" w:cs="Arial"/>
          <w:color w:val="000000" w:themeColor="text1"/>
          <w:sz w:val="32"/>
          <w:szCs w:val="32"/>
        </w:rPr>
      </w:pPr>
    </w:p>
    <w:p w14:paraId="1FF1BA45" w14:textId="77777777" w:rsidR="00272628" w:rsidRDefault="00272628">
      <w:pPr>
        <w:rPr>
          <w:rFonts w:ascii="Arial" w:hAnsi="Arial" w:cs="Arial"/>
          <w:color w:val="000000" w:themeColor="text1"/>
          <w:sz w:val="32"/>
          <w:szCs w:val="32"/>
        </w:rPr>
      </w:pPr>
    </w:p>
    <w:p w14:paraId="7658BEB3" w14:textId="77777777" w:rsidR="00272628" w:rsidRDefault="00272628">
      <w:pPr>
        <w:rPr>
          <w:rFonts w:ascii="Arial" w:hAnsi="Arial" w:cs="Arial"/>
          <w:color w:val="000000" w:themeColor="text1"/>
          <w:sz w:val="32"/>
          <w:szCs w:val="32"/>
        </w:rPr>
      </w:pPr>
    </w:p>
    <w:p w14:paraId="30ABC010" w14:textId="77777777"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lastRenderedPageBreak/>
        <w:t>First Witness:</w:t>
      </w:r>
    </w:p>
    <w:p w14:paraId="12908CAB" w14:textId="77777777"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Full Name: ____________________________</w:t>
      </w:r>
    </w:p>
    <w:p w14:paraId="6863E4EE" w14:textId="77777777"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Address: ____________________________</w:t>
      </w:r>
    </w:p>
    <w:p w14:paraId="0661F67A" w14:textId="77777777"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Occupation: __________________________</w:t>
      </w:r>
    </w:p>
    <w:p w14:paraId="23AD488B" w14:textId="5B527BBD"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Signature: ___________________________</w:t>
      </w:r>
    </w:p>
    <w:p w14:paraId="6F3C4D03" w14:textId="77777777"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Second Witness:</w:t>
      </w:r>
    </w:p>
    <w:p w14:paraId="37BABEFC" w14:textId="77777777"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Full Name: ____________________________</w:t>
      </w:r>
    </w:p>
    <w:p w14:paraId="5DFD4950" w14:textId="77777777"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Address: ____________________________</w:t>
      </w:r>
    </w:p>
    <w:p w14:paraId="6740619E" w14:textId="77777777" w:rsid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Occupation: __________________________</w:t>
      </w:r>
    </w:p>
    <w:p w14:paraId="49C4AF99" w14:textId="58F26CAF" w:rsidR="00BF6993" w:rsidRPr="00272628" w:rsidRDefault="00000000">
      <w:pPr>
        <w:rPr>
          <w:rFonts w:ascii="Arial" w:hAnsi="Arial" w:cs="Arial"/>
          <w:color w:val="000000" w:themeColor="text1"/>
          <w:sz w:val="32"/>
          <w:szCs w:val="32"/>
        </w:rPr>
      </w:pPr>
      <w:r w:rsidRPr="00272628">
        <w:rPr>
          <w:rFonts w:ascii="Arial" w:hAnsi="Arial" w:cs="Arial"/>
          <w:color w:val="000000" w:themeColor="text1"/>
          <w:sz w:val="32"/>
          <w:szCs w:val="32"/>
        </w:rPr>
        <w:br/>
        <w:t>Signature: ___________________________</w:t>
      </w:r>
    </w:p>
    <w:sectPr w:rsidR="00BF6993" w:rsidRPr="00272628"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060593800">
    <w:abstractNumId w:val="8"/>
  </w:num>
  <w:num w:numId="2" w16cid:durableId="1398473464">
    <w:abstractNumId w:val="6"/>
  </w:num>
  <w:num w:numId="3" w16cid:durableId="729963312">
    <w:abstractNumId w:val="5"/>
  </w:num>
  <w:num w:numId="4" w16cid:durableId="2028821655">
    <w:abstractNumId w:val="4"/>
  </w:num>
  <w:num w:numId="5" w16cid:durableId="1951814058">
    <w:abstractNumId w:val="7"/>
  </w:num>
  <w:num w:numId="6" w16cid:durableId="829297040">
    <w:abstractNumId w:val="3"/>
  </w:num>
  <w:num w:numId="7" w16cid:durableId="1231648773">
    <w:abstractNumId w:val="2"/>
  </w:num>
  <w:num w:numId="8" w16cid:durableId="1461877893">
    <w:abstractNumId w:val="1"/>
  </w:num>
  <w:num w:numId="9" w16cid:durableId="1696155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72628"/>
    <w:rsid w:val="0029639D"/>
    <w:rsid w:val="00326F90"/>
    <w:rsid w:val="00A94368"/>
    <w:rsid w:val="00AA1D8D"/>
    <w:rsid w:val="00AB75B2"/>
    <w:rsid w:val="00B47730"/>
    <w:rsid w:val="00BF6993"/>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30F337"/>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3</cp:revision>
  <dcterms:created xsi:type="dcterms:W3CDTF">2025-04-13T20:05:00Z</dcterms:created>
  <dcterms:modified xsi:type="dcterms:W3CDTF">2025-04-13T20:13:00Z</dcterms:modified>
  <cp:category/>
</cp:coreProperties>
</file>